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100D7" w14:textId="4FF389E4" w:rsidR="51C3233E" w:rsidRDefault="51C3233E" w:rsidP="7C2E9672">
      <w:pPr>
        <w:pStyle w:val="Heading1"/>
        <w:rPr>
          <w:rFonts w:ascii="Montserrat" w:hAnsi="Montserrat"/>
          <w:b w:val="0"/>
          <w:bCs w:val="0"/>
          <w:color w:val="auto"/>
          <w:sz w:val="32"/>
          <w:szCs w:val="32"/>
        </w:rPr>
      </w:pPr>
      <w:r w:rsidRPr="7C2E9672">
        <w:rPr>
          <w:rFonts w:ascii="Montserrat" w:hAnsi="Montserrat"/>
          <w:b w:val="0"/>
          <w:bCs w:val="0"/>
          <w:color w:val="auto"/>
          <w:sz w:val="32"/>
          <w:szCs w:val="32"/>
        </w:rPr>
        <w:t>Contact Information</w:t>
      </w:r>
    </w:p>
    <w:p w14:paraId="02F53353" w14:textId="1804169D" w:rsidR="315A78C5" w:rsidRPr="00305CAA" w:rsidRDefault="10EC79C1" w:rsidP="00305CAA">
      <w:pPr>
        <w:pStyle w:val="Heading1"/>
      </w:pPr>
      <w:r w:rsidRPr="15A1BF93">
        <w:rPr>
          <w:rFonts w:ascii="Montserrat" w:hAnsi="Montserrat"/>
          <w:color w:val="B5A06A"/>
        </w:rPr>
        <w:t>Address</w:t>
      </w:r>
    </w:p>
    <w:p w14:paraId="66B81A42" w14:textId="03FE6914" w:rsidR="10EC79C1" w:rsidRDefault="10EC79C1" w:rsidP="315A78C5">
      <w:pPr>
        <w:pStyle w:val="NoSpacing"/>
        <w:rPr>
          <w:rFonts w:ascii="Montserrat" w:eastAsia="Montserrat" w:hAnsi="Montserrat" w:cs="Montserrat"/>
          <w:sz w:val="20"/>
          <w:szCs w:val="20"/>
        </w:rPr>
      </w:pPr>
      <w:r w:rsidRPr="315A78C5">
        <w:rPr>
          <w:rFonts w:ascii="Montserrat" w:eastAsia="Montserrat" w:hAnsi="Montserrat" w:cs="Montserrat"/>
          <w:sz w:val="20"/>
          <w:szCs w:val="20"/>
        </w:rPr>
        <w:t>V</w:t>
      </w:r>
      <w:r w:rsidR="0940BE6F" w:rsidRPr="315A78C5">
        <w:rPr>
          <w:rFonts w:ascii="Montserrat" w:eastAsia="Montserrat" w:hAnsi="Montserrat" w:cs="Montserrat"/>
          <w:sz w:val="20"/>
          <w:szCs w:val="20"/>
        </w:rPr>
        <w:t>irchow Foundation</w:t>
      </w:r>
    </w:p>
    <w:p w14:paraId="54102047" w14:textId="4A137C4C" w:rsidR="0940BE6F" w:rsidRDefault="0940BE6F" w:rsidP="315A78C5">
      <w:pPr>
        <w:pStyle w:val="NoSpacing"/>
        <w:rPr>
          <w:rFonts w:ascii="Montserrat" w:eastAsia="Montserrat" w:hAnsi="Montserrat" w:cs="Montserrat"/>
          <w:sz w:val="20"/>
          <w:szCs w:val="20"/>
        </w:rPr>
      </w:pPr>
      <w:r w:rsidRPr="315A78C5">
        <w:rPr>
          <w:rFonts w:ascii="Montserrat" w:eastAsia="Montserrat" w:hAnsi="Montserrat" w:cs="Montserrat"/>
          <w:sz w:val="20"/>
          <w:szCs w:val="20"/>
        </w:rPr>
        <w:t>Berlin Global Health Collective</w:t>
      </w:r>
    </w:p>
    <w:p w14:paraId="22437D6E" w14:textId="113A476A" w:rsidR="0940BE6F" w:rsidRPr="00305CAA" w:rsidRDefault="0940BE6F" w:rsidP="315A78C5">
      <w:pPr>
        <w:pStyle w:val="NoSpacing"/>
        <w:rPr>
          <w:rFonts w:ascii="Montserrat" w:eastAsia="Montserrat" w:hAnsi="Montserrat" w:cs="Montserrat"/>
          <w:sz w:val="20"/>
          <w:szCs w:val="20"/>
          <w:lang w:val="de-DE"/>
        </w:rPr>
      </w:pPr>
      <w:r w:rsidRPr="00305CAA">
        <w:rPr>
          <w:rFonts w:ascii="Montserrat" w:eastAsia="Montserrat" w:hAnsi="Montserrat" w:cs="Montserrat"/>
          <w:sz w:val="20"/>
          <w:szCs w:val="20"/>
          <w:lang w:val="de-DE"/>
        </w:rPr>
        <w:t>Dorotheenstr. 83 | Entry: Neustädtischer Kirchplatz</w:t>
      </w:r>
    </w:p>
    <w:p w14:paraId="34111FD8" w14:textId="1098C21F" w:rsidR="00305CAA" w:rsidRPr="004341D9" w:rsidRDefault="0940BE6F" w:rsidP="315A78C5">
      <w:pPr>
        <w:pStyle w:val="NoSpacing"/>
        <w:rPr>
          <w:rFonts w:ascii="Montserrat" w:eastAsia="Montserrat" w:hAnsi="Montserrat" w:cs="Montserrat"/>
          <w:sz w:val="20"/>
          <w:szCs w:val="20"/>
          <w:lang w:val="en-GB"/>
        </w:rPr>
      </w:pPr>
      <w:r w:rsidRPr="004341D9">
        <w:rPr>
          <w:rFonts w:ascii="Montserrat" w:eastAsia="Montserrat" w:hAnsi="Montserrat" w:cs="Montserrat"/>
          <w:sz w:val="20"/>
          <w:szCs w:val="20"/>
          <w:lang w:val="en-GB"/>
        </w:rPr>
        <w:t>DE-10117 Berlin, Germany</w:t>
      </w:r>
    </w:p>
    <w:p w14:paraId="53112693" w14:textId="551CFC82" w:rsidR="00305CAA" w:rsidRPr="00305CAA" w:rsidRDefault="00305CAA" w:rsidP="00305CAA">
      <w:pPr>
        <w:pStyle w:val="Heading1"/>
      </w:pPr>
      <w:r>
        <w:rPr>
          <w:rFonts w:ascii="Montserrat" w:hAnsi="Montserrat"/>
          <w:color w:val="B5A06A"/>
        </w:rPr>
        <w:t>Telephone</w:t>
      </w:r>
    </w:p>
    <w:p w14:paraId="405D440D" w14:textId="31FADD44" w:rsidR="34CFE79D" w:rsidRPr="00305CAA" w:rsidRDefault="34CFE79D" w:rsidP="00305CAA">
      <w:pPr>
        <w:pStyle w:val="NoSpacing"/>
        <w:rPr>
          <w:rFonts w:ascii="Montserrat" w:eastAsia="Montserrat" w:hAnsi="Montserrat" w:cs="Montserrat"/>
          <w:sz w:val="20"/>
          <w:szCs w:val="20"/>
        </w:rPr>
      </w:pPr>
      <w:r w:rsidRPr="30B9458B">
        <w:rPr>
          <w:rFonts w:ascii="Montserrat" w:eastAsia="Montserrat" w:hAnsi="Montserrat" w:cs="Montserrat"/>
          <w:sz w:val="20"/>
          <w:szCs w:val="20"/>
        </w:rPr>
        <w:t>+49</w:t>
      </w:r>
      <w:r w:rsidR="4DE7C40E" w:rsidRPr="30B9458B">
        <w:rPr>
          <w:rFonts w:ascii="Montserrat" w:eastAsia="Montserrat" w:hAnsi="Montserrat" w:cs="Montserrat"/>
          <w:sz w:val="20"/>
          <w:szCs w:val="20"/>
        </w:rPr>
        <w:t xml:space="preserve"> </w:t>
      </w:r>
      <w:r w:rsidR="340CB426" w:rsidRPr="30B9458B">
        <w:rPr>
          <w:rFonts w:ascii="Montserrat" w:eastAsia="Montserrat" w:hAnsi="Montserrat" w:cs="Montserrat"/>
          <w:sz w:val="20"/>
          <w:szCs w:val="20"/>
        </w:rPr>
        <w:t>(</w:t>
      </w:r>
      <w:r w:rsidR="05FA7B56" w:rsidRPr="30B9458B">
        <w:rPr>
          <w:rFonts w:ascii="Montserrat" w:eastAsia="Montserrat" w:hAnsi="Montserrat" w:cs="Montserrat"/>
          <w:sz w:val="20"/>
          <w:szCs w:val="20"/>
        </w:rPr>
        <w:t>0</w:t>
      </w:r>
      <w:r w:rsidR="79D599F6" w:rsidRPr="30B9458B">
        <w:rPr>
          <w:rFonts w:ascii="Montserrat" w:eastAsia="Montserrat" w:hAnsi="Montserrat" w:cs="Montserrat"/>
          <w:sz w:val="20"/>
          <w:szCs w:val="20"/>
        </w:rPr>
        <w:t>)</w:t>
      </w:r>
      <w:r w:rsidRPr="30B9458B">
        <w:rPr>
          <w:rFonts w:ascii="Montserrat" w:eastAsia="Montserrat" w:hAnsi="Montserrat" w:cs="Montserrat"/>
          <w:sz w:val="20"/>
          <w:szCs w:val="20"/>
        </w:rPr>
        <w:t>30 2063 0613</w:t>
      </w:r>
    </w:p>
    <w:p w14:paraId="4FEC7F2A" w14:textId="6E62BB8D" w:rsidR="299175D8" w:rsidRDefault="299175D8" w:rsidP="315A78C5">
      <w:pPr>
        <w:pStyle w:val="Heading1"/>
      </w:pPr>
      <w:r w:rsidRPr="315A78C5">
        <w:rPr>
          <w:rFonts w:ascii="Montserrat" w:hAnsi="Montserrat"/>
          <w:color w:val="B5A06A"/>
        </w:rPr>
        <w:t>Email</w:t>
      </w:r>
    </w:p>
    <w:p w14:paraId="03BCB63E" w14:textId="49DDCF18" w:rsidR="0B637345" w:rsidRDefault="0B637345" w:rsidP="315A78C5">
      <w:pPr>
        <w:rPr>
          <w:rFonts w:ascii="Montserrat" w:hAnsi="Montserrat"/>
          <w:sz w:val="20"/>
          <w:szCs w:val="20"/>
        </w:rPr>
      </w:pPr>
      <w:hyperlink r:id="rId11">
        <w:r w:rsidRPr="315A78C5">
          <w:rPr>
            <w:rStyle w:val="Hyperlink"/>
            <w:rFonts w:ascii="Montserrat" w:hAnsi="Montserrat"/>
            <w:sz w:val="20"/>
            <w:szCs w:val="20"/>
          </w:rPr>
          <w:t>secretariat@virchow.foundation</w:t>
        </w:r>
      </w:hyperlink>
    </w:p>
    <w:p w14:paraId="00EE1B0C" w14:textId="69A953D0" w:rsidR="2B019517" w:rsidRDefault="2B019517" w:rsidP="315A78C5">
      <w:pPr>
        <w:pStyle w:val="Heading1"/>
      </w:pPr>
      <w:r w:rsidRPr="315A78C5">
        <w:rPr>
          <w:rFonts w:ascii="Montserrat" w:hAnsi="Montserrat"/>
          <w:color w:val="B5A06A"/>
        </w:rPr>
        <w:t>Website</w:t>
      </w:r>
    </w:p>
    <w:p w14:paraId="55C4C96B" w14:textId="592E4C46" w:rsidR="2935129D" w:rsidRDefault="2935129D" w:rsidP="315A78C5">
      <w:pPr>
        <w:rPr>
          <w:rFonts w:ascii="Montserrat" w:hAnsi="Montserrat"/>
          <w:sz w:val="20"/>
          <w:szCs w:val="20"/>
        </w:rPr>
      </w:pPr>
      <w:hyperlink r:id="rId12">
        <w:r w:rsidRPr="315A78C5">
          <w:rPr>
            <w:rStyle w:val="Hyperlink"/>
            <w:rFonts w:ascii="Montserrat" w:hAnsi="Montserrat"/>
            <w:sz w:val="20"/>
            <w:szCs w:val="20"/>
          </w:rPr>
          <w:t>https://virchowprize.org/</w:t>
        </w:r>
      </w:hyperlink>
    </w:p>
    <w:p w14:paraId="14AD896F" w14:textId="5719530D" w:rsidR="2B019517" w:rsidRDefault="2B019517" w:rsidP="315A78C5">
      <w:pPr>
        <w:pStyle w:val="Heading1"/>
      </w:pPr>
      <w:r w:rsidRPr="315A78C5">
        <w:rPr>
          <w:rFonts w:ascii="Montserrat" w:hAnsi="Montserrat"/>
          <w:color w:val="B5A06A"/>
        </w:rPr>
        <w:t>Social Media</w:t>
      </w:r>
    </w:p>
    <w:p w14:paraId="6EEDFDE0" w14:textId="77777777" w:rsidR="00F52F5C" w:rsidRPr="00F52F5C" w:rsidRDefault="00F52F5C" w:rsidP="00F52F5C">
      <w:pPr>
        <w:pStyle w:val="NoSpacing"/>
        <w:numPr>
          <w:ilvl w:val="0"/>
          <w:numId w:val="26"/>
        </w:numPr>
        <w:rPr>
          <w:rFonts w:ascii="Montserrat" w:hAnsi="Montserrat"/>
          <w:sz w:val="20"/>
          <w:szCs w:val="20"/>
          <w:lang w:val="en-DE"/>
        </w:rPr>
      </w:pPr>
      <w:hyperlink r:id="rId13" w:tgtFrame="_blank" w:history="1">
        <w:proofErr w:type="gramStart"/>
        <w:r w:rsidRPr="00F52F5C">
          <w:rPr>
            <w:rStyle w:val="Hyperlink"/>
            <w:rFonts w:ascii="Montserrat" w:hAnsi="Montserrat"/>
            <w:sz w:val="20"/>
            <w:szCs w:val="20"/>
          </w:rPr>
          <w:t>LinkedIn: @</w:t>
        </w:r>
        <w:proofErr w:type="gramEnd"/>
        <w:r w:rsidRPr="00F52F5C">
          <w:rPr>
            <w:rStyle w:val="Hyperlink"/>
            <w:rFonts w:ascii="Montserrat" w:hAnsi="Montserrat"/>
            <w:sz w:val="20"/>
            <w:szCs w:val="20"/>
          </w:rPr>
          <w:t>VirchowPrize</w:t>
        </w:r>
      </w:hyperlink>
      <w:r w:rsidRPr="00F52F5C">
        <w:rPr>
          <w:rFonts w:ascii="Montserrat" w:hAnsi="Montserrat"/>
          <w:sz w:val="20"/>
          <w:szCs w:val="20"/>
          <w:lang w:val="en-DE"/>
        </w:rPr>
        <w:t> </w:t>
      </w:r>
    </w:p>
    <w:p w14:paraId="3B316E5D" w14:textId="77777777" w:rsidR="00F52F5C" w:rsidRPr="00F52F5C" w:rsidRDefault="00F52F5C" w:rsidP="00F52F5C">
      <w:pPr>
        <w:pStyle w:val="NoSpacing"/>
        <w:numPr>
          <w:ilvl w:val="0"/>
          <w:numId w:val="26"/>
        </w:numPr>
        <w:rPr>
          <w:rFonts w:ascii="Montserrat" w:hAnsi="Montserrat"/>
          <w:sz w:val="20"/>
          <w:szCs w:val="20"/>
          <w:lang w:val="en-DE"/>
        </w:rPr>
      </w:pPr>
      <w:hyperlink r:id="rId14" w:tgtFrame="_blank" w:history="1">
        <w:proofErr w:type="gramStart"/>
        <w:r w:rsidRPr="00F52F5C">
          <w:rPr>
            <w:rStyle w:val="Hyperlink"/>
            <w:rFonts w:ascii="Montserrat" w:hAnsi="Montserrat"/>
            <w:sz w:val="20"/>
            <w:szCs w:val="20"/>
          </w:rPr>
          <w:t>Bluesky: @</w:t>
        </w:r>
        <w:proofErr w:type="gramEnd"/>
        <w:r w:rsidRPr="00F52F5C">
          <w:rPr>
            <w:rStyle w:val="Hyperlink"/>
            <w:rFonts w:ascii="Montserrat" w:hAnsi="Montserrat"/>
            <w:sz w:val="20"/>
            <w:szCs w:val="20"/>
          </w:rPr>
          <w:t>VirchowPrize</w:t>
        </w:r>
      </w:hyperlink>
      <w:r w:rsidRPr="00F52F5C">
        <w:rPr>
          <w:rFonts w:ascii="Montserrat" w:hAnsi="Montserrat"/>
          <w:sz w:val="20"/>
          <w:szCs w:val="20"/>
          <w:lang w:val="en-DE"/>
        </w:rPr>
        <w:t> </w:t>
      </w:r>
    </w:p>
    <w:p w14:paraId="7263C684" w14:textId="77777777" w:rsidR="00F52F5C" w:rsidRPr="00F52F5C" w:rsidRDefault="00F52F5C" w:rsidP="00F52F5C">
      <w:pPr>
        <w:pStyle w:val="NoSpacing"/>
        <w:numPr>
          <w:ilvl w:val="0"/>
          <w:numId w:val="26"/>
        </w:numPr>
        <w:rPr>
          <w:rFonts w:ascii="Montserrat" w:hAnsi="Montserrat"/>
          <w:sz w:val="20"/>
          <w:szCs w:val="20"/>
          <w:lang w:val="en-DE"/>
        </w:rPr>
      </w:pPr>
      <w:hyperlink r:id="rId15" w:tgtFrame="_blank" w:history="1">
        <w:r w:rsidRPr="00F52F5C">
          <w:rPr>
            <w:rStyle w:val="Hyperlink"/>
            <w:rFonts w:ascii="Montserrat" w:hAnsi="Montserrat"/>
            <w:sz w:val="20"/>
            <w:szCs w:val="20"/>
          </w:rPr>
          <w:t>YouTube Channel – The Virchow Prize</w:t>
        </w:r>
      </w:hyperlink>
      <w:r w:rsidRPr="00F52F5C">
        <w:rPr>
          <w:rFonts w:ascii="Montserrat" w:hAnsi="Montserrat"/>
          <w:sz w:val="20"/>
          <w:szCs w:val="20"/>
          <w:lang w:val="en-DE"/>
        </w:rPr>
        <w:t> </w:t>
      </w:r>
    </w:p>
    <w:p w14:paraId="1A9FF5AF" w14:textId="2CDBF0CB" w:rsidR="315A78C5" w:rsidRPr="00F52F5C" w:rsidRDefault="00F52F5C" w:rsidP="00F52F5C">
      <w:pPr>
        <w:pStyle w:val="NoSpacing"/>
        <w:numPr>
          <w:ilvl w:val="0"/>
          <w:numId w:val="26"/>
        </w:numPr>
        <w:rPr>
          <w:rFonts w:ascii="Montserrat" w:hAnsi="Montserrat"/>
          <w:sz w:val="20"/>
          <w:szCs w:val="20"/>
          <w:lang w:val="en-DE"/>
        </w:rPr>
      </w:pPr>
      <w:proofErr w:type="gramStart"/>
      <w:r w:rsidRPr="00F52F5C">
        <w:rPr>
          <w:rFonts w:ascii="Montserrat" w:hAnsi="Montserrat"/>
          <w:sz w:val="20"/>
          <w:szCs w:val="20"/>
        </w:rPr>
        <w:t>Hashtag: #</w:t>
      </w:r>
      <w:proofErr w:type="gramEnd"/>
      <w:r w:rsidRPr="00F52F5C">
        <w:rPr>
          <w:rFonts w:ascii="Montserrat" w:hAnsi="Montserrat"/>
          <w:sz w:val="20"/>
          <w:szCs w:val="20"/>
        </w:rPr>
        <w:t>VirchowPrize2025</w:t>
      </w:r>
      <w:r w:rsidRPr="00F52F5C">
        <w:rPr>
          <w:rFonts w:ascii="Montserrat" w:hAnsi="Montserrat"/>
          <w:sz w:val="20"/>
          <w:szCs w:val="20"/>
          <w:lang w:val="en-DE"/>
        </w:rPr>
        <w:t> </w:t>
      </w:r>
    </w:p>
    <w:p w14:paraId="17694FF1" w14:textId="07220A9D" w:rsidR="2B019517" w:rsidRDefault="2B019517" w:rsidP="315A78C5">
      <w:pPr>
        <w:pStyle w:val="Heading1"/>
      </w:pPr>
      <w:r w:rsidRPr="315A78C5">
        <w:rPr>
          <w:rFonts w:ascii="Montserrat" w:hAnsi="Montserrat"/>
          <w:color w:val="B5A06A"/>
        </w:rPr>
        <w:t xml:space="preserve">Media Inquiries </w:t>
      </w:r>
    </w:p>
    <w:p w14:paraId="26883E98" w14:textId="238BC051" w:rsidR="0A77C647" w:rsidRDefault="0A77C647" w:rsidP="315A78C5">
      <w:pPr>
        <w:pStyle w:val="NoSpacing"/>
        <w:rPr>
          <w:rFonts w:ascii="Montserrat" w:eastAsia="Montserrat" w:hAnsi="Montserrat" w:cs="Montserrat"/>
          <w:sz w:val="20"/>
          <w:szCs w:val="20"/>
        </w:rPr>
      </w:pPr>
      <w:r w:rsidRPr="315A78C5">
        <w:rPr>
          <w:rFonts w:ascii="Montserrat" w:eastAsia="Montserrat" w:hAnsi="Montserrat" w:cs="Montserrat"/>
          <w:sz w:val="20"/>
          <w:szCs w:val="20"/>
        </w:rPr>
        <w:t>Rebecca Ohanes</w:t>
      </w:r>
    </w:p>
    <w:p w14:paraId="67225ECD" w14:textId="3619407B" w:rsidR="0A77C647" w:rsidRDefault="0A77C647" w:rsidP="315A78C5">
      <w:pPr>
        <w:pStyle w:val="NoSpacing"/>
        <w:rPr>
          <w:rFonts w:ascii="Montserrat" w:eastAsia="Montserrat" w:hAnsi="Montserrat" w:cs="Montserrat"/>
          <w:sz w:val="20"/>
          <w:szCs w:val="20"/>
        </w:rPr>
      </w:pPr>
      <w:proofErr w:type="gramStart"/>
      <w:r w:rsidRPr="315A78C5">
        <w:rPr>
          <w:rFonts w:ascii="Montserrat" w:eastAsia="Montserrat" w:hAnsi="Montserrat" w:cs="Montserrat"/>
          <w:sz w:val="20"/>
          <w:szCs w:val="20"/>
        </w:rPr>
        <w:t>Communications &amp; Partnerships Manager</w:t>
      </w:r>
      <w:proofErr w:type="gramEnd"/>
    </w:p>
    <w:p w14:paraId="792450E0" w14:textId="24D97EE7" w:rsidR="3099D24F" w:rsidRDefault="0A77C647" w:rsidP="30B9458B">
      <w:pPr>
        <w:pStyle w:val="NoSpacing"/>
        <w:rPr>
          <w:rFonts w:ascii="Montserrat" w:eastAsia="Montserrat" w:hAnsi="Montserrat" w:cs="Montserrat"/>
          <w:sz w:val="20"/>
          <w:szCs w:val="20"/>
        </w:rPr>
      </w:pPr>
      <w:hyperlink r:id="rId16">
        <w:r w:rsidRPr="30B9458B">
          <w:rPr>
            <w:rStyle w:val="Hyperlink"/>
            <w:rFonts w:ascii="Montserrat" w:eastAsia="Montserrat" w:hAnsi="Montserrat" w:cs="Montserrat"/>
            <w:sz w:val="20"/>
            <w:szCs w:val="20"/>
          </w:rPr>
          <w:t>Rebecca.ohanes@virchow.foundation</w:t>
        </w:r>
      </w:hyperlink>
    </w:p>
    <w:p w14:paraId="2A6F715A" w14:textId="2E80B1DC" w:rsidR="3099D24F" w:rsidRDefault="3099D24F" w:rsidP="30B9458B">
      <w:pPr>
        <w:pStyle w:val="NoSpacing"/>
        <w:rPr>
          <w:rFonts w:ascii="Montserrat" w:eastAsia="Montserrat" w:hAnsi="Montserrat" w:cs="Montserrat"/>
          <w:sz w:val="20"/>
          <w:szCs w:val="20"/>
        </w:rPr>
      </w:pPr>
      <w:r w:rsidRPr="30B9458B">
        <w:rPr>
          <w:rFonts w:ascii="Montserrat" w:eastAsia="Montserrat" w:hAnsi="Montserrat" w:cs="Montserrat"/>
          <w:sz w:val="20"/>
          <w:szCs w:val="20"/>
        </w:rPr>
        <w:t>+</w:t>
      </w:r>
      <w:r w:rsidR="36AB051F" w:rsidRPr="30B9458B">
        <w:rPr>
          <w:rFonts w:ascii="Montserrat" w:eastAsia="Montserrat" w:hAnsi="Montserrat" w:cs="Montserrat"/>
          <w:sz w:val="20"/>
          <w:szCs w:val="20"/>
        </w:rPr>
        <w:t>49 (0)172 208 4383</w:t>
      </w:r>
    </w:p>
    <w:p w14:paraId="4BC7CB67" w14:textId="7AFDFCC6" w:rsidR="3099D24F" w:rsidRDefault="3099D24F" w:rsidP="315A78C5">
      <w:pPr>
        <w:pStyle w:val="NoSpacing"/>
        <w:rPr>
          <w:rFonts w:ascii="Montserrat" w:eastAsia="Montserrat" w:hAnsi="Montserrat" w:cs="Montserrat"/>
          <w:sz w:val="20"/>
          <w:szCs w:val="20"/>
        </w:rPr>
      </w:pPr>
    </w:p>
    <w:sectPr w:rsidR="3099D24F" w:rsidSect="0003461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4CF8A" w14:textId="77777777" w:rsidR="00F71394" w:rsidRDefault="00F71394" w:rsidP="00F12306">
      <w:pPr>
        <w:spacing w:after="0" w:line="240" w:lineRule="auto"/>
      </w:pPr>
      <w:r>
        <w:separator/>
      </w:r>
    </w:p>
  </w:endnote>
  <w:endnote w:type="continuationSeparator" w:id="0">
    <w:p w14:paraId="1516FB94" w14:textId="77777777" w:rsidR="00F71394" w:rsidRDefault="00F71394" w:rsidP="00F1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E4751" w14:textId="77777777" w:rsidR="004341D9" w:rsidRDefault="004341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Montserrat" w:hAnsi="Montserrat"/>
        <w:sz w:val="16"/>
        <w:szCs w:val="16"/>
      </w:rPr>
      <w:id w:val="91449701"/>
      <w:docPartObj>
        <w:docPartGallery w:val="Page Numbers (Bottom of Page)"/>
        <w:docPartUnique/>
      </w:docPartObj>
    </w:sdtPr>
    <w:sdtContent>
      <w:sdt>
        <w:sdtPr>
          <w:rPr>
            <w:rFonts w:ascii="Montserrat" w:hAnsi="Montserrat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42A21873" w14:textId="36409AE3" w:rsidR="000E3979" w:rsidRPr="000E3979" w:rsidRDefault="000E3979">
            <w:pPr>
              <w:pStyle w:val="Footer"/>
              <w:jc w:val="center"/>
              <w:rPr>
                <w:rFonts w:ascii="Montserrat" w:hAnsi="Montserrat"/>
                <w:sz w:val="16"/>
                <w:szCs w:val="16"/>
              </w:rPr>
            </w:pPr>
            <w:r w:rsidRPr="000E3979">
              <w:rPr>
                <w:rFonts w:ascii="Montserrat" w:hAnsi="Montserrat"/>
                <w:sz w:val="16"/>
                <w:szCs w:val="16"/>
                <w:lang w:val="en-GB"/>
              </w:rPr>
              <w:t xml:space="preserve">Page </w:t>
            </w:r>
            <w:r w:rsidRPr="000E3979">
              <w:rPr>
                <w:rFonts w:ascii="Montserrat" w:hAnsi="Montserrat"/>
                <w:sz w:val="18"/>
                <w:szCs w:val="18"/>
              </w:rPr>
              <w:fldChar w:fldCharType="begin"/>
            </w:r>
            <w:r w:rsidRPr="000E3979">
              <w:rPr>
                <w:rFonts w:ascii="Montserrat" w:hAnsi="Montserrat"/>
                <w:sz w:val="16"/>
                <w:szCs w:val="16"/>
              </w:rPr>
              <w:instrText>PAGE</w:instrText>
            </w:r>
            <w:r w:rsidRPr="000E3979">
              <w:rPr>
                <w:rFonts w:ascii="Montserrat" w:hAnsi="Montserrat"/>
                <w:sz w:val="18"/>
                <w:szCs w:val="18"/>
              </w:rPr>
              <w:fldChar w:fldCharType="separate"/>
            </w:r>
            <w:r w:rsidRPr="000E3979">
              <w:rPr>
                <w:rFonts w:ascii="Montserrat" w:hAnsi="Montserrat"/>
                <w:sz w:val="16"/>
                <w:szCs w:val="16"/>
                <w:lang w:val="en-GB"/>
              </w:rPr>
              <w:t>2</w:t>
            </w:r>
            <w:r w:rsidRPr="000E3979">
              <w:rPr>
                <w:rFonts w:ascii="Montserrat" w:hAnsi="Montserrat"/>
                <w:sz w:val="18"/>
                <w:szCs w:val="18"/>
              </w:rPr>
              <w:fldChar w:fldCharType="end"/>
            </w:r>
            <w:r w:rsidRPr="000E3979">
              <w:rPr>
                <w:rFonts w:ascii="Montserrat" w:hAnsi="Montserrat"/>
                <w:sz w:val="16"/>
                <w:szCs w:val="16"/>
                <w:lang w:val="en-GB"/>
              </w:rPr>
              <w:t xml:space="preserve"> of </w:t>
            </w:r>
            <w:r w:rsidRPr="000E3979">
              <w:rPr>
                <w:rFonts w:ascii="Montserrat" w:hAnsi="Montserrat"/>
                <w:sz w:val="18"/>
                <w:szCs w:val="18"/>
              </w:rPr>
              <w:fldChar w:fldCharType="begin"/>
            </w:r>
            <w:r w:rsidRPr="000E3979">
              <w:rPr>
                <w:rFonts w:ascii="Montserrat" w:hAnsi="Montserrat"/>
                <w:sz w:val="16"/>
                <w:szCs w:val="16"/>
              </w:rPr>
              <w:instrText>NUMPAGES</w:instrText>
            </w:r>
            <w:r w:rsidRPr="000E3979">
              <w:rPr>
                <w:rFonts w:ascii="Montserrat" w:hAnsi="Montserrat"/>
                <w:sz w:val="18"/>
                <w:szCs w:val="18"/>
              </w:rPr>
              <w:fldChar w:fldCharType="separate"/>
            </w:r>
            <w:r w:rsidRPr="000E3979">
              <w:rPr>
                <w:rFonts w:ascii="Montserrat" w:hAnsi="Montserrat"/>
                <w:sz w:val="16"/>
                <w:szCs w:val="16"/>
                <w:lang w:val="en-GB"/>
              </w:rPr>
              <w:t>2</w:t>
            </w:r>
            <w:r w:rsidRPr="000E3979">
              <w:rPr>
                <w:rFonts w:ascii="Montserrat" w:hAnsi="Montserrat"/>
                <w:sz w:val="18"/>
                <w:szCs w:val="18"/>
              </w:rPr>
              <w:fldChar w:fldCharType="end"/>
            </w:r>
          </w:p>
        </w:sdtContent>
      </w:sdt>
    </w:sdtContent>
  </w:sdt>
  <w:p w14:paraId="49B96DF8" w14:textId="77777777" w:rsidR="000E3979" w:rsidRDefault="000E39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B1AC0" w14:textId="77777777" w:rsidR="004341D9" w:rsidRDefault="004341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3799E" w14:textId="77777777" w:rsidR="00F71394" w:rsidRDefault="00F71394" w:rsidP="00F12306">
      <w:pPr>
        <w:spacing w:after="0" w:line="240" w:lineRule="auto"/>
      </w:pPr>
      <w:r>
        <w:separator/>
      </w:r>
    </w:p>
  </w:footnote>
  <w:footnote w:type="continuationSeparator" w:id="0">
    <w:p w14:paraId="4267687C" w14:textId="77777777" w:rsidR="00F71394" w:rsidRDefault="00F71394" w:rsidP="00F1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FE703" w14:textId="77777777" w:rsidR="004341D9" w:rsidRDefault="004341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30986" w14:textId="61541DE5" w:rsidR="005A50CF" w:rsidRPr="00F12306" w:rsidRDefault="65EC7115" w:rsidP="65EC7115">
    <w:pPr>
      <w:spacing w:after="0" w:line="240" w:lineRule="auto"/>
      <w:ind w:right="56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2B433A" wp14:editId="4E90D160">
          <wp:simplePos x="0" y="0"/>
          <wp:positionH relativeFrom="column">
            <wp:posOffset>3722370</wp:posOffset>
          </wp:positionH>
          <wp:positionV relativeFrom="paragraph">
            <wp:posOffset>0</wp:posOffset>
          </wp:positionV>
          <wp:extent cx="1990725" cy="704850"/>
          <wp:effectExtent l="0" t="0" r="0" b="0"/>
          <wp:wrapNone/>
          <wp:docPr id="1305104529" name="drawing" descr="A black background with a black squar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510452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41D9">
      <w:rPr>
        <w:noProof/>
      </w:rPr>
      <w:t>&lt;</w:t>
    </w:r>
  </w:p>
  <w:p w14:paraId="6C403824" w14:textId="0D8C3419" w:rsidR="005A50CF" w:rsidRPr="00F12306" w:rsidRDefault="65EC7115" w:rsidP="65EC7115">
    <w:pPr>
      <w:spacing w:after="0" w:line="240" w:lineRule="auto"/>
      <w:rPr>
        <w:rFonts w:ascii="Montserrat SemiBold" w:eastAsia="Montserrat SemiBold" w:hAnsi="Montserrat SemiBold" w:cs="Montserrat SemiBold"/>
        <w:color w:val="000000" w:themeColor="text1"/>
        <w:sz w:val="32"/>
        <w:szCs w:val="32"/>
      </w:rPr>
    </w:pPr>
    <w:r w:rsidRPr="65EC7115">
      <w:rPr>
        <w:rStyle w:val="BookTitle"/>
        <w:rFonts w:ascii="Montserrat SemiBold" w:eastAsia="Montserrat SemiBold" w:hAnsi="Montserrat SemiBold" w:cs="Montserrat SemiBold"/>
        <w:color w:val="000000" w:themeColor="text1"/>
        <w:sz w:val="32"/>
        <w:szCs w:val="32"/>
      </w:rPr>
      <w:t>VIRCHOW PRIZE 2025</w:t>
    </w:r>
  </w:p>
  <w:p w14:paraId="119271C3" w14:textId="01D89AED" w:rsidR="005A50CF" w:rsidRPr="00F12306" w:rsidRDefault="005A50CF" w:rsidP="65EC7115">
    <w:pPr>
      <w:pBdr>
        <w:bottom w:val="single" w:sz="12" w:space="1" w:color="000000"/>
      </w:pBdr>
      <w:spacing w:after="0" w:line="240" w:lineRule="auto"/>
      <w:jc w:val="center"/>
      <w:rPr>
        <w:rFonts w:ascii="Montserrat SemiBold" w:eastAsia="Montserrat SemiBold" w:hAnsi="Montserrat SemiBold" w:cs="Montserrat SemiBold"/>
        <w:color w:val="000000" w:themeColor="text1"/>
        <w:sz w:val="12"/>
        <w:szCs w:val="12"/>
      </w:rPr>
    </w:pPr>
    <w:r>
      <w:br/>
    </w:r>
    <w:r>
      <w:br/>
    </w:r>
    <w:r w:rsidR="65EC7115" w:rsidRPr="65EC7115">
      <w:rPr>
        <w:rFonts w:ascii="Montserrat SemiBold" w:eastAsia="Montserrat SemiBold" w:hAnsi="Montserrat SemiBold" w:cs="Montserrat SemiBold"/>
        <w:b/>
        <w:bCs/>
        <w:color w:val="B5A06A"/>
        <w:sz w:val="24"/>
        <w:szCs w:val="24"/>
      </w:rPr>
      <w:t>PRESS KIT AUGUST 2025</w:t>
    </w:r>
    <w: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3C547" w14:textId="77777777" w:rsidR="004341D9" w:rsidRDefault="004341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042A23"/>
    <w:multiLevelType w:val="hybridMultilevel"/>
    <w:tmpl w:val="A20C40EA"/>
    <w:lvl w:ilvl="0" w:tplc="A6EE92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5C0E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52FF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852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AA9C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DCD0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5276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0840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DC90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547438"/>
    <w:multiLevelType w:val="hybridMultilevel"/>
    <w:tmpl w:val="B16E369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5EFF2"/>
    <w:multiLevelType w:val="hybridMultilevel"/>
    <w:tmpl w:val="B7D28B4E"/>
    <w:lvl w:ilvl="0" w:tplc="9A426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9EEA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6697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A252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4EAE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2CC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E88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BA41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321F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22FC2"/>
    <w:multiLevelType w:val="hybridMultilevel"/>
    <w:tmpl w:val="181E84F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09F2D"/>
    <w:multiLevelType w:val="hybridMultilevel"/>
    <w:tmpl w:val="92729CB8"/>
    <w:lvl w:ilvl="0" w:tplc="A50A14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1A8C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A2AA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420C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7A21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08ED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4236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6EF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3469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E043B0"/>
    <w:multiLevelType w:val="hybridMultilevel"/>
    <w:tmpl w:val="FCB8B6F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C6340"/>
    <w:multiLevelType w:val="multilevel"/>
    <w:tmpl w:val="D2709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3A03506"/>
    <w:multiLevelType w:val="hybridMultilevel"/>
    <w:tmpl w:val="ED464E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269FD"/>
    <w:multiLevelType w:val="hybridMultilevel"/>
    <w:tmpl w:val="D6505D8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115B0B"/>
    <w:multiLevelType w:val="multilevel"/>
    <w:tmpl w:val="E6F6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4094B8A"/>
    <w:multiLevelType w:val="hybridMultilevel"/>
    <w:tmpl w:val="753C032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1C2EF3"/>
    <w:multiLevelType w:val="hybridMultilevel"/>
    <w:tmpl w:val="CA781742"/>
    <w:lvl w:ilvl="0" w:tplc="94CCE3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FCD8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C0BA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647C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44C6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66AF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980B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813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7EFF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25881"/>
    <w:multiLevelType w:val="hybridMultilevel"/>
    <w:tmpl w:val="0584F5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8AD9FC"/>
    <w:multiLevelType w:val="hybridMultilevel"/>
    <w:tmpl w:val="E876A04A"/>
    <w:lvl w:ilvl="0" w:tplc="A9F80E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04C3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64D6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454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C6E1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3EC5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C8DC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5A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F6FB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06D8B"/>
    <w:multiLevelType w:val="multilevel"/>
    <w:tmpl w:val="9802F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5FB7523"/>
    <w:multiLevelType w:val="hybridMultilevel"/>
    <w:tmpl w:val="D4D4613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D38FC"/>
    <w:multiLevelType w:val="multilevel"/>
    <w:tmpl w:val="C428A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25349203">
    <w:abstractNumId w:val="20"/>
  </w:num>
  <w:num w:numId="2" w16cid:durableId="1013872855">
    <w:abstractNumId w:val="9"/>
  </w:num>
  <w:num w:numId="3" w16cid:durableId="1761675103">
    <w:abstractNumId w:val="22"/>
  </w:num>
  <w:num w:numId="4" w16cid:durableId="568855236">
    <w:abstractNumId w:val="11"/>
  </w:num>
  <w:num w:numId="5" w16cid:durableId="1322126040">
    <w:abstractNumId w:val="13"/>
  </w:num>
  <w:num w:numId="6" w16cid:durableId="199975752">
    <w:abstractNumId w:val="8"/>
  </w:num>
  <w:num w:numId="7" w16cid:durableId="907958325">
    <w:abstractNumId w:val="6"/>
  </w:num>
  <w:num w:numId="8" w16cid:durableId="1354920277">
    <w:abstractNumId w:val="5"/>
  </w:num>
  <w:num w:numId="9" w16cid:durableId="609242588">
    <w:abstractNumId w:val="4"/>
  </w:num>
  <w:num w:numId="10" w16cid:durableId="1661620150">
    <w:abstractNumId w:val="7"/>
  </w:num>
  <w:num w:numId="11" w16cid:durableId="298844838">
    <w:abstractNumId w:val="3"/>
  </w:num>
  <w:num w:numId="12" w16cid:durableId="309137656">
    <w:abstractNumId w:val="2"/>
  </w:num>
  <w:num w:numId="13" w16cid:durableId="1544052788">
    <w:abstractNumId w:val="1"/>
  </w:num>
  <w:num w:numId="14" w16cid:durableId="536091027">
    <w:abstractNumId w:val="0"/>
  </w:num>
  <w:num w:numId="15" w16cid:durableId="1412892574">
    <w:abstractNumId w:val="24"/>
  </w:num>
  <w:num w:numId="16" w16cid:durableId="2093354221">
    <w:abstractNumId w:val="12"/>
  </w:num>
  <w:num w:numId="17" w16cid:durableId="242876882">
    <w:abstractNumId w:val="10"/>
  </w:num>
  <w:num w:numId="18" w16cid:durableId="46608558">
    <w:abstractNumId w:val="16"/>
  </w:num>
  <w:num w:numId="19" w16cid:durableId="704522317">
    <w:abstractNumId w:val="19"/>
  </w:num>
  <w:num w:numId="20" w16cid:durableId="249781932">
    <w:abstractNumId w:val="17"/>
  </w:num>
  <w:num w:numId="21" w16cid:durableId="2106993193">
    <w:abstractNumId w:val="14"/>
  </w:num>
  <w:num w:numId="22" w16cid:durableId="7298963">
    <w:abstractNumId w:val="15"/>
  </w:num>
  <w:num w:numId="23" w16cid:durableId="740718643">
    <w:abstractNumId w:val="23"/>
  </w:num>
  <w:num w:numId="24" w16cid:durableId="1542938958">
    <w:abstractNumId w:val="25"/>
  </w:num>
  <w:num w:numId="25" w16cid:durableId="478889524">
    <w:abstractNumId w:val="18"/>
  </w:num>
  <w:num w:numId="26" w16cid:durableId="14386059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B44AD"/>
    <w:rsid w:val="000D12E2"/>
    <w:rsid w:val="000E3979"/>
    <w:rsid w:val="0015074B"/>
    <w:rsid w:val="001C748C"/>
    <w:rsid w:val="0029639D"/>
    <w:rsid w:val="00305CAA"/>
    <w:rsid w:val="00326F90"/>
    <w:rsid w:val="00386CDC"/>
    <w:rsid w:val="004341D9"/>
    <w:rsid w:val="004973F1"/>
    <w:rsid w:val="005A50CF"/>
    <w:rsid w:val="006A5CF3"/>
    <w:rsid w:val="007929AB"/>
    <w:rsid w:val="007B6831"/>
    <w:rsid w:val="008648A5"/>
    <w:rsid w:val="00A271F4"/>
    <w:rsid w:val="00A3212C"/>
    <w:rsid w:val="00AA1D8D"/>
    <w:rsid w:val="00AB518D"/>
    <w:rsid w:val="00B03A37"/>
    <w:rsid w:val="00B47730"/>
    <w:rsid w:val="00BA7BDE"/>
    <w:rsid w:val="00BE2705"/>
    <w:rsid w:val="00C04678"/>
    <w:rsid w:val="00C26F3A"/>
    <w:rsid w:val="00CB0664"/>
    <w:rsid w:val="00D73857"/>
    <w:rsid w:val="00E64015"/>
    <w:rsid w:val="00EB7701"/>
    <w:rsid w:val="00ED6953"/>
    <w:rsid w:val="00F12306"/>
    <w:rsid w:val="00F52F5C"/>
    <w:rsid w:val="00F71394"/>
    <w:rsid w:val="00FC693F"/>
    <w:rsid w:val="02977E6C"/>
    <w:rsid w:val="02BB3BAF"/>
    <w:rsid w:val="0513E67D"/>
    <w:rsid w:val="054A8B3D"/>
    <w:rsid w:val="05FA7B56"/>
    <w:rsid w:val="0640FA19"/>
    <w:rsid w:val="06E1CC40"/>
    <w:rsid w:val="07C8FCF2"/>
    <w:rsid w:val="0940BE6F"/>
    <w:rsid w:val="09576135"/>
    <w:rsid w:val="09EBA260"/>
    <w:rsid w:val="0A77C647"/>
    <w:rsid w:val="0A7B9CE8"/>
    <w:rsid w:val="0B1C0B00"/>
    <w:rsid w:val="0B637345"/>
    <w:rsid w:val="0BA5BC49"/>
    <w:rsid w:val="0D596D7F"/>
    <w:rsid w:val="0D8541C4"/>
    <w:rsid w:val="0E45F90F"/>
    <w:rsid w:val="0FF8671F"/>
    <w:rsid w:val="10DFE20B"/>
    <w:rsid w:val="10EC79C1"/>
    <w:rsid w:val="11369D40"/>
    <w:rsid w:val="133FE1DE"/>
    <w:rsid w:val="136FE3C5"/>
    <w:rsid w:val="13928B50"/>
    <w:rsid w:val="145D09C8"/>
    <w:rsid w:val="15A1BF93"/>
    <w:rsid w:val="18451765"/>
    <w:rsid w:val="1BBD7348"/>
    <w:rsid w:val="1BDF6300"/>
    <w:rsid w:val="1D9B7E89"/>
    <w:rsid w:val="1FF267E2"/>
    <w:rsid w:val="22CF9578"/>
    <w:rsid w:val="2349D799"/>
    <w:rsid w:val="2448641E"/>
    <w:rsid w:val="24FC8D55"/>
    <w:rsid w:val="253F036D"/>
    <w:rsid w:val="254329ED"/>
    <w:rsid w:val="270D7B29"/>
    <w:rsid w:val="27DB43EC"/>
    <w:rsid w:val="27DED295"/>
    <w:rsid w:val="2935129D"/>
    <w:rsid w:val="299175D8"/>
    <w:rsid w:val="29BBABA3"/>
    <w:rsid w:val="2B019517"/>
    <w:rsid w:val="2D2FDBBD"/>
    <w:rsid w:val="300644C7"/>
    <w:rsid w:val="3099D24F"/>
    <w:rsid w:val="30B9458B"/>
    <w:rsid w:val="315A78C5"/>
    <w:rsid w:val="322F2325"/>
    <w:rsid w:val="3383D2C4"/>
    <w:rsid w:val="340CB426"/>
    <w:rsid w:val="34CFE79D"/>
    <w:rsid w:val="36AB051F"/>
    <w:rsid w:val="36B15A09"/>
    <w:rsid w:val="37995CBD"/>
    <w:rsid w:val="3A394D87"/>
    <w:rsid w:val="3BFC5369"/>
    <w:rsid w:val="3D6A198A"/>
    <w:rsid w:val="3ED8EDCF"/>
    <w:rsid w:val="40E8183D"/>
    <w:rsid w:val="411CF49A"/>
    <w:rsid w:val="42E09D08"/>
    <w:rsid w:val="43C9B514"/>
    <w:rsid w:val="443647A5"/>
    <w:rsid w:val="443891CD"/>
    <w:rsid w:val="4622F408"/>
    <w:rsid w:val="467425F0"/>
    <w:rsid w:val="47F3F50A"/>
    <w:rsid w:val="492296BB"/>
    <w:rsid w:val="49F35E14"/>
    <w:rsid w:val="4CA14025"/>
    <w:rsid w:val="4DE7C40E"/>
    <w:rsid w:val="4E852EB4"/>
    <w:rsid w:val="51C3233E"/>
    <w:rsid w:val="526E94AA"/>
    <w:rsid w:val="535F6D2F"/>
    <w:rsid w:val="5574BD9B"/>
    <w:rsid w:val="55AD1B5B"/>
    <w:rsid w:val="561593D9"/>
    <w:rsid w:val="5B9F94C4"/>
    <w:rsid w:val="5D793743"/>
    <w:rsid w:val="628D9DFE"/>
    <w:rsid w:val="62BC5628"/>
    <w:rsid w:val="62D429EE"/>
    <w:rsid w:val="6457B4EF"/>
    <w:rsid w:val="65761D97"/>
    <w:rsid w:val="65EC7115"/>
    <w:rsid w:val="67ABF27B"/>
    <w:rsid w:val="69DEBC5A"/>
    <w:rsid w:val="6AB1C1B6"/>
    <w:rsid w:val="6B755CC1"/>
    <w:rsid w:val="6E5CB122"/>
    <w:rsid w:val="6E9D07CA"/>
    <w:rsid w:val="6FD3921B"/>
    <w:rsid w:val="74A8D0C0"/>
    <w:rsid w:val="75CEBBB1"/>
    <w:rsid w:val="76264A6E"/>
    <w:rsid w:val="76376F93"/>
    <w:rsid w:val="787D5D65"/>
    <w:rsid w:val="787EE20E"/>
    <w:rsid w:val="79D599F6"/>
    <w:rsid w:val="7B7DA71C"/>
    <w:rsid w:val="7C2E9672"/>
    <w:rsid w:val="7EF71A4B"/>
    <w:rsid w:val="7FEDF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10253589"/>
  <w14:defaultImageDpi w14:val="300"/>
  <w15:docId w15:val="{14F3A350-0C0D-4C75-A925-9B08CA40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8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10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12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1C748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748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271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71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71F4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71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71F4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inkedin.com/company/virchowprize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s://virchowprize.org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Rebecca.ohanes@virchow.foundation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cretariat@virchow.foundation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youtube.com/channel/UC8h63nRZglOQShz_JhS39Xg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sky.app/profile/virchowprize.bsky.social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d77437-ef82-4aab-99ea-8c5df73dfb70" xsi:nil="true"/>
    <lcf76f155ced4ddcb4097134ff3c332f xmlns="f3d48fb2-ccd7-44a0-bd1c-2a9d864f273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368DC3D9C2464497B8EB21CE4CD561" ma:contentTypeVersion="19" ma:contentTypeDescription="Create a new document." ma:contentTypeScope="" ma:versionID="3ce6fe4732fc99c9c51d37ce599e4b15">
  <xsd:schema xmlns:xsd="http://www.w3.org/2001/XMLSchema" xmlns:xs="http://www.w3.org/2001/XMLSchema" xmlns:p="http://schemas.microsoft.com/office/2006/metadata/properties" xmlns:ns2="f3d48fb2-ccd7-44a0-bd1c-2a9d864f2737" xmlns:ns3="39d77437-ef82-4aab-99ea-8c5df73dfb70" targetNamespace="http://schemas.microsoft.com/office/2006/metadata/properties" ma:root="true" ma:fieldsID="4a1bb7015f36e61b1213339d668e604a" ns2:_="" ns3:_="">
    <xsd:import namespace="f3d48fb2-ccd7-44a0-bd1c-2a9d864f2737"/>
    <xsd:import namespace="39d77437-ef82-4aab-99ea-8c5df73d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48fb2-ccd7-44a0-bd1c-2a9d864f2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504d647-c937-4738-9217-85dea893db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d77437-ef82-4aab-99ea-8c5df73df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86a8271-a899-43ef-89bf-f0e993d6714e}" ma:internalName="TaxCatchAll" ma:showField="CatchAllData" ma:web="39d77437-ef82-4aab-99ea-8c5df73d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03E5CA-E810-46E5-A9FE-C71C9738B3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F07CF6-FDAA-4CCA-B44C-EE80098DB2CB}">
  <ds:schemaRefs>
    <ds:schemaRef ds:uri="http://schemas.microsoft.com/office/2006/metadata/properties"/>
    <ds:schemaRef ds:uri="http://schemas.microsoft.com/office/infopath/2007/PartnerControls"/>
    <ds:schemaRef ds:uri="39d77437-ef82-4aab-99ea-8c5df73dfb70"/>
    <ds:schemaRef ds:uri="f3d48fb2-ccd7-44a0-bd1c-2a9d864f2737"/>
  </ds:schemaRefs>
</ds:datastoreItem>
</file>

<file path=customXml/itemProps4.xml><?xml version="1.0" encoding="utf-8"?>
<ds:datastoreItem xmlns:ds="http://schemas.openxmlformats.org/officeDocument/2006/customXml" ds:itemID="{C7B75E44-9E89-42A1-8A4B-CE8596C040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48fb2-ccd7-44a0-bd1c-2a9d864f2737"/>
    <ds:schemaRef ds:uri="39d77437-ef82-4aab-99ea-8c5df73d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769</Characters>
  <Application>Microsoft Office Word</Application>
  <DocSecurity>0</DocSecurity>
  <Lines>6</Lines>
  <Paragraphs>1</Paragraphs>
  <ScaleCrop>false</ScaleCrop>
  <Manager/>
  <Company/>
  <LinksUpToDate>false</LinksUpToDate>
  <CharactersWithSpaces>902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Rebecca Ohanes</cp:lastModifiedBy>
  <cp:revision>16</cp:revision>
  <dcterms:created xsi:type="dcterms:W3CDTF">2025-08-08T13:57:00Z</dcterms:created>
  <dcterms:modified xsi:type="dcterms:W3CDTF">2025-09-05T14:28:00Z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0x010100D9368DC3D9C2464497B8EB21CE4CD561</vt:lpwstr>
  </property>
  <property fmtid="{D5CDD505-2E9C-101B-9397-08002B2CF9AE}" pid="3" name="MediaServiceImageTags">
    <vt:lpwstr/>
  </property>
</Properties>
</file>